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65BC05D" w14:textId="3458368F" w:rsidR="00B02AD4" w:rsidRDefault="00E9066E">
      <w:pPr>
        <w:jc w:val="center"/>
        <w:rPr>
          <w:lang w:eastAsia="zh-TW"/>
        </w:rPr>
      </w:pPr>
      <w:r>
        <w:rPr>
          <w:sz w:val="36"/>
          <w:lang w:eastAsia="zh-TW"/>
        </w:rPr>
        <w:t>110</w:t>
      </w:r>
      <w:r>
        <w:rPr>
          <w:sz w:val="36"/>
          <w:lang w:eastAsia="zh-TW"/>
        </w:rPr>
        <w:t>學年第</w:t>
      </w:r>
      <w:r>
        <w:rPr>
          <w:sz w:val="36"/>
          <w:lang w:eastAsia="zh-TW"/>
        </w:rPr>
        <w:t>1</w:t>
      </w:r>
      <w:r>
        <w:rPr>
          <w:sz w:val="36"/>
          <w:lang w:eastAsia="zh-TW"/>
        </w:rPr>
        <w:t>學期</w:t>
      </w:r>
      <w:r>
        <w:rPr>
          <w:sz w:val="36"/>
          <w:lang w:eastAsia="zh-TW"/>
        </w:rPr>
        <w:tab/>
      </w:r>
      <w:r>
        <w:rPr>
          <w:sz w:val="36"/>
          <w:lang w:eastAsia="zh-TW"/>
        </w:rPr>
        <w:tab/>
      </w:r>
      <w:r>
        <w:rPr>
          <w:sz w:val="36"/>
          <w:lang w:eastAsia="zh-TW"/>
        </w:rPr>
        <w:tab/>
      </w:r>
      <w:r>
        <w:rPr>
          <w:sz w:val="36"/>
          <w:lang w:eastAsia="zh-TW"/>
        </w:rPr>
        <w:tab/>
      </w:r>
      <w:r>
        <w:rPr>
          <w:b/>
          <w:sz w:val="36"/>
          <w:lang w:eastAsia="zh-TW"/>
        </w:rPr>
        <w:t>王勝寬老師</w:t>
      </w:r>
      <w:r>
        <w:rPr>
          <w:sz w:val="36"/>
          <w:lang w:eastAsia="zh-TW"/>
        </w:rPr>
        <w:t xml:space="preserve">  </w:t>
      </w:r>
      <w:bookmarkStart w:id="0" w:name="_GoBack"/>
      <w:bookmarkEnd w:id="0"/>
      <w:r>
        <w:rPr>
          <w:sz w:val="36"/>
          <w:lang w:eastAsia="zh-TW"/>
        </w:rPr>
        <w:t>上課時間表</w:t>
      </w:r>
      <w:r>
        <w:rPr>
          <w:sz w:val="36"/>
          <w:lang w:eastAsia="zh-TW"/>
        </w:rPr>
        <w:tab/>
      </w:r>
      <w:r>
        <w:rPr>
          <w:sz w:val="36"/>
          <w:lang w:eastAsia="zh-TW"/>
        </w:rPr>
        <w:tab/>
      </w:r>
      <w:r>
        <w:rPr>
          <w:sz w:val="36"/>
          <w:lang w:eastAsia="zh-TW"/>
        </w:rPr>
        <w:tab/>
      </w:r>
      <w:r>
        <w:rPr>
          <w:sz w:val="36"/>
          <w:lang w:eastAsia="zh-TW"/>
        </w:rPr>
        <w:tab/>
      </w:r>
      <w:r>
        <w:rPr>
          <w:sz w:val="36"/>
          <w:lang w:eastAsia="zh-TW"/>
        </w:rPr>
        <w:t>修改日期</w:t>
      </w:r>
      <w:r>
        <w:rPr>
          <w:sz w:val="36"/>
          <w:lang w:eastAsia="zh-TW"/>
        </w:rPr>
        <w:t>:2021/</w:t>
      </w:r>
      <w:r w:rsidR="00E30A81">
        <w:rPr>
          <w:rFonts w:hint="eastAsia"/>
          <w:sz w:val="36"/>
          <w:lang w:eastAsia="zh-TW"/>
        </w:rPr>
        <w:t>10</w:t>
      </w:r>
      <w:r>
        <w:rPr>
          <w:sz w:val="36"/>
          <w:lang w:eastAsia="zh-TW"/>
        </w:rPr>
        <w:t>/</w:t>
      </w:r>
      <w:r w:rsidR="00E30A81">
        <w:rPr>
          <w:rFonts w:hint="eastAsia"/>
          <w:sz w:val="36"/>
          <w:lang w:eastAsia="zh-TW"/>
        </w:rPr>
        <w:t>12</w:t>
      </w:r>
    </w:p>
    <w:tbl>
      <w:tblPr>
        <w:tblStyle w:val="aff2"/>
        <w:tblW w:w="5000" w:type="pct"/>
        <w:jc w:val="center"/>
        <w:tblLook w:val="04A0" w:firstRow="1" w:lastRow="0" w:firstColumn="1" w:lastColumn="0" w:noHBand="0" w:noVBand="1"/>
      </w:tblPr>
      <w:tblGrid>
        <w:gridCol w:w="1338"/>
        <w:gridCol w:w="2379"/>
        <w:gridCol w:w="2379"/>
        <w:gridCol w:w="2379"/>
        <w:gridCol w:w="2379"/>
        <w:gridCol w:w="2380"/>
        <w:gridCol w:w="2380"/>
      </w:tblGrid>
      <w:tr w:rsidR="008B116D" w14:paraId="09B8FC5D" w14:textId="645AF97C" w:rsidTr="000B1922">
        <w:trPr>
          <w:jc w:val="center"/>
        </w:trPr>
        <w:tc>
          <w:tcPr>
            <w:tcW w:w="415" w:type="pct"/>
            <w:vAlign w:val="center"/>
          </w:tcPr>
          <w:p w14:paraId="78EF74A4" w14:textId="77777777" w:rsidR="008B116D" w:rsidRDefault="008B116D">
            <w:pPr>
              <w:jc w:val="center"/>
            </w:pPr>
            <w:proofErr w:type="spellStart"/>
            <w:r>
              <w:t>星期</w:t>
            </w:r>
            <w:proofErr w:type="spellEnd"/>
            <w:r>
              <w:br/>
            </w:r>
            <w:proofErr w:type="spellStart"/>
            <w:r>
              <w:t>節次</w:t>
            </w:r>
            <w:proofErr w:type="spellEnd"/>
          </w:p>
        </w:tc>
        <w:tc>
          <w:tcPr>
            <w:tcW w:w="764" w:type="pct"/>
            <w:vAlign w:val="center"/>
          </w:tcPr>
          <w:p w14:paraId="155AB503" w14:textId="77777777" w:rsidR="008B116D" w:rsidRDefault="008B116D">
            <w:pPr>
              <w:jc w:val="center"/>
            </w:pPr>
            <w:proofErr w:type="spellStart"/>
            <w:r>
              <w:rPr>
                <w:b/>
              </w:rPr>
              <w:t>星期一</w:t>
            </w:r>
            <w:proofErr w:type="spellEnd"/>
          </w:p>
        </w:tc>
        <w:tc>
          <w:tcPr>
            <w:tcW w:w="764" w:type="pct"/>
            <w:vAlign w:val="center"/>
          </w:tcPr>
          <w:p w14:paraId="53DEEA43" w14:textId="77777777" w:rsidR="008B116D" w:rsidRDefault="008B116D">
            <w:pPr>
              <w:jc w:val="center"/>
            </w:pPr>
            <w:proofErr w:type="spellStart"/>
            <w:r>
              <w:rPr>
                <w:b/>
              </w:rPr>
              <w:t>星期二</w:t>
            </w:r>
            <w:proofErr w:type="spellEnd"/>
          </w:p>
        </w:tc>
        <w:tc>
          <w:tcPr>
            <w:tcW w:w="764" w:type="pct"/>
            <w:vAlign w:val="center"/>
          </w:tcPr>
          <w:p w14:paraId="29CDF2B2" w14:textId="77777777" w:rsidR="008B116D" w:rsidRDefault="008B116D">
            <w:pPr>
              <w:jc w:val="center"/>
            </w:pPr>
            <w:proofErr w:type="spellStart"/>
            <w:r>
              <w:rPr>
                <w:b/>
              </w:rPr>
              <w:t>星期三</w:t>
            </w:r>
            <w:proofErr w:type="spellEnd"/>
          </w:p>
        </w:tc>
        <w:tc>
          <w:tcPr>
            <w:tcW w:w="764" w:type="pct"/>
            <w:vAlign w:val="center"/>
          </w:tcPr>
          <w:p w14:paraId="5CE44EC9" w14:textId="77777777" w:rsidR="008B116D" w:rsidRDefault="008B116D">
            <w:pPr>
              <w:jc w:val="center"/>
            </w:pPr>
            <w:proofErr w:type="spellStart"/>
            <w:r>
              <w:rPr>
                <w:b/>
              </w:rPr>
              <w:t>星期四</w:t>
            </w:r>
            <w:proofErr w:type="spellEnd"/>
          </w:p>
        </w:tc>
        <w:tc>
          <w:tcPr>
            <w:tcW w:w="764" w:type="pct"/>
            <w:vAlign w:val="center"/>
          </w:tcPr>
          <w:p w14:paraId="3DAF50BB" w14:textId="77777777" w:rsidR="008B116D" w:rsidRDefault="008B116D">
            <w:pPr>
              <w:jc w:val="center"/>
            </w:pPr>
            <w:proofErr w:type="spellStart"/>
            <w:r>
              <w:rPr>
                <w:b/>
              </w:rPr>
              <w:t>星期五</w:t>
            </w:r>
            <w:proofErr w:type="spellEnd"/>
          </w:p>
        </w:tc>
        <w:tc>
          <w:tcPr>
            <w:tcW w:w="764" w:type="pct"/>
            <w:vAlign w:val="center"/>
          </w:tcPr>
          <w:p w14:paraId="1121F0A0" w14:textId="5D878756" w:rsidR="008B116D" w:rsidRDefault="008B116D" w:rsidP="008B116D">
            <w:pPr>
              <w:jc w:val="center"/>
              <w:rPr>
                <w:b/>
              </w:rPr>
            </w:pPr>
            <w:r>
              <w:rPr>
                <w:rFonts w:hint="eastAsia"/>
                <w:b/>
                <w:lang w:eastAsia="zh-TW"/>
              </w:rPr>
              <w:t>星期六</w:t>
            </w:r>
          </w:p>
        </w:tc>
      </w:tr>
      <w:tr w:rsidR="008B116D" w14:paraId="13636DCF" w14:textId="5E18F726" w:rsidTr="000B1922">
        <w:trPr>
          <w:jc w:val="center"/>
        </w:trPr>
        <w:tc>
          <w:tcPr>
            <w:tcW w:w="415" w:type="pct"/>
            <w:vAlign w:val="center"/>
          </w:tcPr>
          <w:p w14:paraId="18B63AE1" w14:textId="77777777" w:rsidR="008B116D" w:rsidRDefault="008B116D">
            <w:pPr>
              <w:jc w:val="center"/>
            </w:pPr>
            <w:proofErr w:type="spellStart"/>
            <w:r>
              <w:t>第一節</w:t>
            </w:r>
            <w:proofErr w:type="spellEnd"/>
            <w:r>
              <w:br/>
              <w:t>8:00~08:50</w:t>
            </w:r>
          </w:p>
        </w:tc>
        <w:tc>
          <w:tcPr>
            <w:tcW w:w="764" w:type="pct"/>
            <w:vAlign w:val="center"/>
          </w:tcPr>
          <w:p w14:paraId="21FD7AF8" w14:textId="77777777" w:rsidR="008B116D" w:rsidRDefault="008B116D">
            <w:pPr>
              <w:jc w:val="center"/>
            </w:pPr>
          </w:p>
        </w:tc>
        <w:tc>
          <w:tcPr>
            <w:tcW w:w="764" w:type="pct"/>
            <w:vAlign w:val="center"/>
          </w:tcPr>
          <w:p w14:paraId="14633C89" w14:textId="4D9038BE" w:rsidR="008B116D" w:rsidRDefault="008B116D">
            <w:pPr>
              <w:jc w:val="center"/>
              <w:rPr>
                <w:lang w:eastAsia="zh-TW"/>
              </w:rPr>
            </w:pPr>
            <w:r>
              <w:rPr>
                <w:lang w:eastAsia="zh-TW"/>
              </w:rPr>
              <w:t>工程倫理與專業實務講座</w:t>
            </w:r>
            <w:r>
              <w:rPr>
                <w:lang w:eastAsia="zh-TW"/>
              </w:rPr>
              <w:br/>
            </w:r>
            <w:r>
              <w:rPr>
                <w:lang w:eastAsia="zh-TW"/>
              </w:rPr>
              <w:t>電四甲</w:t>
            </w:r>
            <w:r>
              <w:rPr>
                <w:lang w:eastAsia="zh-TW"/>
              </w:rPr>
              <w:t>(</w:t>
            </w:r>
            <w:r>
              <w:rPr>
                <w:rFonts w:hint="eastAsia"/>
                <w:lang w:eastAsia="zh-TW"/>
              </w:rPr>
              <w:t>電</w:t>
            </w:r>
            <w:r>
              <w:rPr>
                <w:rFonts w:hint="eastAsia"/>
                <w:lang w:eastAsia="zh-TW"/>
              </w:rPr>
              <w:t xml:space="preserve"> 116</w:t>
            </w:r>
            <w:r>
              <w:rPr>
                <w:lang w:eastAsia="zh-TW"/>
              </w:rPr>
              <w:t>)</w:t>
            </w:r>
          </w:p>
        </w:tc>
        <w:tc>
          <w:tcPr>
            <w:tcW w:w="764" w:type="pct"/>
            <w:vAlign w:val="center"/>
          </w:tcPr>
          <w:p w14:paraId="3E160F57" w14:textId="77777777" w:rsidR="008B116D" w:rsidRDefault="008B116D">
            <w:pPr>
              <w:jc w:val="center"/>
            </w:pPr>
            <w:proofErr w:type="spellStart"/>
            <w:r>
              <w:t>工程數學</w:t>
            </w:r>
            <w:proofErr w:type="spellEnd"/>
            <w:r>
              <w:t>(</w:t>
            </w:r>
            <w:r>
              <w:t>一</w:t>
            </w:r>
            <w:r>
              <w:t>)</w:t>
            </w:r>
            <w:r>
              <w:br/>
            </w:r>
            <w:proofErr w:type="spellStart"/>
            <w:r>
              <w:t>電二甲</w:t>
            </w:r>
            <w:proofErr w:type="spellEnd"/>
            <w:r>
              <w:t>(</w:t>
            </w:r>
            <w:r>
              <w:t>電</w:t>
            </w:r>
            <w:r>
              <w:t>130)</w:t>
            </w:r>
          </w:p>
        </w:tc>
        <w:tc>
          <w:tcPr>
            <w:tcW w:w="764" w:type="pct"/>
            <w:vAlign w:val="center"/>
          </w:tcPr>
          <w:p w14:paraId="6F573F97" w14:textId="77777777" w:rsidR="008B116D" w:rsidRDefault="008B116D">
            <w:pPr>
              <w:jc w:val="center"/>
            </w:pPr>
          </w:p>
        </w:tc>
        <w:tc>
          <w:tcPr>
            <w:tcW w:w="764" w:type="pct"/>
            <w:vAlign w:val="center"/>
          </w:tcPr>
          <w:p w14:paraId="012F6C89" w14:textId="77777777" w:rsidR="008B116D" w:rsidRDefault="008B116D">
            <w:pPr>
              <w:jc w:val="center"/>
            </w:pPr>
            <w:proofErr w:type="spellStart"/>
            <w:r>
              <w:t>工程數學</w:t>
            </w:r>
            <w:proofErr w:type="spellEnd"/>
            <w:r>
              <w:t>(</w:t>
            </w:r>
            <w:r>
              <w:t>一</w:t>
            </w:r>
            <w:r>
              <w:t>)</w:t>
            </w:r>
            <w:r>
              <w:br/>
            </w:r>
            <w:proofErr w:type="spellStart"/>
            <w:r>
              <w:t>電二甲</w:t>
            </w:r>
            <w:proofErr w:type="spellEnd"/>
            <w:r>
              <w:t>(</w:t>
            </w:r>
            <w:r>
              <w:t>電</w:t>
            </w:r>
            <w:r>
              <w:t>130)</w:t>
            </w:r>
          </w:p>
        </w:tc>
        <w:tc>
          <w:tcPr>
            <w:tcW w:w="764" w:type="pct"/>
            <w:vAlign w:val="center"/>
          </w:tcPr>
          <w:p w14:paraId="7ECE6283" w14:textId="72C8C1BC" w:rsidR="008B116D" w:rsidRDefault="008B116D" w:rsidP="008B116D">
            <w:pPr>
              <w:jc w:val="center"/>
              <w:rPr>
                <w:lang w:eastAsia="zh-TW"/>
              </w:rPr>
            </w:pPr>
            <w:r>
              <w:rPr>
                <w:lang w:eastAsia="zh-TW"/>
              </w:rPr>
              <w:t>電機機械與實習</w:t>
            </w:r>
            <w:r>
              <w:rPr>
                <w:lang w:eastAsia="zh-TW"/>
              </w:rPr>
              <w:br/>
            </w:r>
            <w:proofErr w:type="gramStart"/>
            <w:r>
              <w:rPr>
                <w:rFonts w:hint="eastAsia"/>
                <w:lang w:eastAsia="zh-TW"/>
              </w:rPr>
              <w:t>職</w:t>
            </w:r>
            <w:r>
              <w:rPr>
                <w:lang w:eastAsia="zh-TW"/>
              </w:rPr>
              <w:t>電</w:t>
            </w:r>
            <w:proofErr w:type="gramEnd"/>
            <w:r>
              <w:rPr>
                <w:rFonts w:hint="eastAsia"/>
                <w:lang w:eastAsia="zh-TW"/>
              </w:rPr>
              <w:t>三</w:t>
            </w:r>
            <w:r>
              <w:rPr>
                <w:lang w:eastAsia="zh-TW"/>
              </w:rPr>
              <w:t>(</w:t>
            </w:r>
            <w:r>
              <w:rPr>
                <w:lang w:eastAsia="zh-TW"/>
              </w:rPr>
              <w:t>電</w:t>
            </w:r>
            <w:r>
              <w:rPr>
                <w:lang w:eastAsia="zh-TW"/>
              </w:rPr>
              <w:t>1</w:t>
            </w:r>
            <w:r>
              <w:rPr>
                <w:rFonts w:hint="eastAsia"/>
                <w:lang w:eastAsia="zh-TW"/>
              </w:rPr>
              <w:t>16</w:t>
            </w:r>
            <w:r>
              <w:rPr>
                <w:lang w:eastAsia="zh-TW"/>
              </w:rPr>
              <w:t>)</w:t>
            </w:r>
          </w:p>
        </w:tc>
      </w:tr>
      <w:tr w:rsidR="008B116D" w14:paraId="544FD416" w14:textId="4EA64981" w:rsidTr="000B1922">
        <w:trPr>
          <w:jc w:val="center"/>
        </w:trPr>
        <w:tc>
          <w:tcPr>
            <w:tcW w:w="415" w:type="pct"/>
            <w:vAlign w:val="center"/>
          </w:tcPr>
          <w:p w14:paraId="68784DDA" w14:textId="77777777" w:rsidR="008B116D" w:rsidRDefault="008B116D">
            <w:pPr>
              <w:jc w:val="center"/>
            </w:pPr>
            <w:proofErr w:type="spellStart"/>
            <w:r>
              <w:t>第二節</w:t>
            </w:r>
            <w:proofErr w:type="spellEnd"/>
            <w:r>
              <w:br/>
              <w:t>9:00~9:50</w:t>
            </w:r>
          </w:p>
        </w:tc>
        <w:tc>
          <w:tcPr>
            <w:tcW w:w="764" w:type="pct"/>
            <w:vAlign w:val="center"/>
          </w:tcPr>
          <w:p w14:paraId="6A4F9D9D" w14:textId="77777777" w:rsidR="008B116D" w:rsidRDefault="008B116D">
            <w:pPr>
              <w:jc w:val="center"/>
            </w:pPr>
          </w:p>
        </w:tc>
        <w:tc>
          <w:tcPr>
            <w:tcW w:w="764" w:type="pct"/>
            <w:vAlign w:val="center"/>
          </w:tcPr>
          <w:p w14:paraId="0B5E8A79" w14:textId="370BE9CA" w:rsidR="008B116D" w:rsidRDefault="008B116D">
            <w:pPr>
              <w:jc w:val="center"/>
              <w:rPr>
                <w:lang w:eastAsia="zh-TW"/>
              </w:rPr>
            </w:pPr>
            <w:r>
              <w:rPr>
                <w:lang w:eastAsia="zh-TW"/>
              </w:rPr>
              <w:t>工程倫理與專業實務講座</w:t>
            </w:r>
            <w:r>
              <w:rPr>
                <w:lang w:eastAsia="zh-TW"/>
              </w:rPr>
              <w:br/>
            </w:r>
            <w:r>
              <w:rPr>
                <w:lang w:eastAsia="zh-TW"/>
              </w:rPr>
              <w:t>電四甲</w:t>
            </w:r>
            <w:r>
              <w:rPr>
                <w:lang w:eastAsia="zh-TW"/>
              </w:rPr>
              <w:t>(</w:t>
            </w:r>
            <w:r>
              <w:rPr>
                <w:rFonts w:hint="eastAsia"/>
                <w:lang w:eastAsia="zh-TW"/>
              </w:rPr>
              <w:t>電</w:t>
            </w:r>
            <w:r>
              <w:rPr>
                <w:rFonts w:hint="eastAsia"/>
                <w:lang w:eastAsia="zh-TW"/>
              </w:rPr>
              <w:t xml:space="preserve"> 116</w:t>
            </w:r>
            <w:r>
              <w:rPr>
                <w:lang w:eastAsia="zh-TW"/>
              </w:rPr>
              <w:t>)</w:t>
            </w:r>
          </w:p>
        </w:tc>
        <w:tc>
          <w:tcPr>
            <w:tcW w:w="764" w:type="pct"/>
            <w:vAlign w:val="center"/>
          </w:tcPr>
          <w:p w14:paraId="44F2EFCA" w14:textId="77777777" w:rsidR="008B116D" w:rsidRDefault="008B116D">
            <w:pPr>
              <w:jc w:val="center"/>
              <w:rPr>
                <w:lang w:eastAsia="zh-TW"/>
              </w:rPr>
            </w:pPr>
          </w:p>
        </w:tc>
        <w:tc>
          <w:tcPr>
            <w:tcW w:w="764" w:type="pct"/>
            <w:vAlign w:val="center"/>
          </w:tcPr>
          <w:p w14:paraId="36E5FC30" w14:textId="77777777" w:rsidR="008B116D" w:rsidRDefault="008B116D">
            <w:pPr>
              <w:jc w:val="center"/>
              <w:rPr>
                <w:lang w:eastAsia="zh-TW"/>
              </w:rPr>
            </w:pPr>
          </w:p>
        </w:tc>
        <w:tc>
          <w:tcPr>
            <w:tcW w:w="764" w:type="pct"/>
            <w:vAlign w:val="center"/>
          </w:tcPr>
          <w:p w14:paraId="3008952E" w14:textId="77777777" w:rsidR="008B116D" w:rsidRDefault="008B116D">
            <w:pPr>
              <w:jc w:val="center"/>
            </w:pPr>
            <w:proofErr w:type="spellStart"/>
            <w:r>
              <w:t>工程數學</w:t>
            </w:r>
            <w:proofErr w:type="spellEnd"/>
            <w:r>
              <w:t>(</w:t>
            </w:r>
            <w:r>
              <w:t>一</w:t>
            </w:r>
            <w:r>
              <w:t>)</w:t>
            </w:r>
            <w:r>
              <w:br/>
            </w:r>
            <w:proofErr w:type="spellStart"/>
            <w:r>
              <w:t>電二甲</w:t>
            </w:r>
            <w:proofErr w:type="spellEnd"/>
            <w:r>
              <w:t>(</w:t>
            </w:r>
            <w:r>
              <w:t>電</w:t>
            </w:r>
            <w:r>
              <w:t>130)</w:t>
            </w:r>
          </w:p>
        </w:tc>
        <w:tc>
          <w:tcPr>
            <w:tcW w:w="764" w:type="pct"/>
            <w:vAlign w:val="center"/>
          </w:tcPr>
          <w:p w14:paraId="5C5EB4E6" w14:textId="3D823BEC" w:rsidR="008B116D" w:rsidRDefault="008B116D" w:rsidP="008B116D">
            <w:pPr>
              <w:jc w:val="center"/>
              <w:rPr>
                <w:lang w:eastAsia="zh-TW"/>
              </w:rPr>
            </w:pPr>
            <w:r>
              <w:rPr>
                <w:lang w:eastAsia="zh-TW"/>
              </w:rPr>
              <w:t>電機機械與實習</w:t>
            </w:r>
            <w:r>
              <w:rPr>
                <w:lang w:eastAsia="zh-TW"/>
              </w:rPr>
              <w:br/>
            </w:r>
            <w:proofErr w:type="gramStart"/>
            <w:r>
              <w:rPr>
                <w:rFonts w:hint="eastAsia"/>
                <w:lang w:eastAsia="zh-TW"/>
              </w:rPr>
              <w:t>職</w:t>
            </w:r>
            <w:r>
              <w:rPr>
                <w:lang w:eastAsia="zh-TW"/>
              </w:rPr>
              <w:t>電</w:t>
            </w:r>
            <w:proofErr w:type="gramEnd"/>
            <w:r>
              <w:rPr>
                <w:rFonts w:hint="eastAsia"/>
                <w:lang w:eastAsia="zh-TW"/>
              </w:rPr>
              <w:t>三</w:t>
            </w:r>
            <w:r>
              <w:rPr>
                <w:lang w:eastAsia="zh-TW"/>
              </w:rPr>
              <w:t>(</w:t>
            </w:r>
            <w:r>
              <w:rPr>
                <w:lang w:eastAsia="zh-TW"/>
              </w:rPr>
              <w:t>電</w:t>
            </w:r>
            <w:r>
              <w:rPr>
                <w:lang w:eastAsia="zh-TW"/>
              </w:rPr>
              <w:t>1</w:t>
            </w:r>
            <w:r>
              <w:rPr>
                <w:rFonts w:hint="eastAsia"/>
                <w:lang w:eastAsia="zh-TW"/>
              </w:rPr>
              <w:t>16</w:t>
            </w:r>
            <w:r>
              <w:rPr>
                <w:lang w:eastAsia="zh-TW"/>
              </w:rPr>
              <w:t>)</w:t>
            </w:r>
          </w:p>
        </w:tc>
      </w:tr>
      <w:tr w:rsidR="008B116D" w14:paraId="699BADBC" w14:textId="384ECFFE" w:rsidTr="000B1922">
        <w:trPr>
          <w:jc w:val="center"/>
        </w:trPr>
        <w:tc>
          <w:tcPr>
            <w:tcW w:w="415" w:type="pct"/>
            <w:vAlign w:val="center"/>
          </w:tcPr>
          <w:p w14:paraId="158829AF" w14:textId="77777777" w:rsidR="008B116D" w:rsidRDefault="008B116D">
            <w:pPr>
              <w:jc w:val="center"/>
            </w:pPr>
            <w:proofErr w:type="spellStart"/>
            <w:r>
              <w:t>第三節</w:t>
            </w:r>
            <w:proofErr w:type="spellEnd"/>
            <w:r>
              <w:br/>
              <w:t>10:00~10:50</w:t>
            </w:r>
          </w:p>
        </w:tc>
        <w:tc>
          <w:tcPr>
            <w:tcW w:w="764" w:type="pct"/>
            <w:vAlign w:val="center"/>
          </w:tcPr>
          <w:p w14:paraId="23B3E250" w14:textId="77777777" w:rsidR="008B116D" w:rsidRDefault="008B116D">
            <w:pPr>
              <w:jc w:val="center"/>
            </w:pPr>
          </w:p>
        </w:tc>
        <w:tc>
          <w:tcPr>
            <w:tcW w:w="764" w:type="pct"/>
            <w:vAlign w:val="center"/>
          </w:tcPr>
          <w:p w14:paraId="46FDD255" w14:textId="3917C322" w:rsidR="008B116D" w:rsidRDefault="008B116D">
            <w:pPr>
              <w:jc w:val="center"/>
              <w:rPr>
                <w:lang w:eastAsia="zh-TW"/>
              </w:rPr>
            </w:pPr>
            <w:r>
              <w:rPr>
                <w:lang w:eastAsia="zh-TW"/>
              </w:rPr>
              <w:t>工程倫理與專業實務講座</w:t>
            </w:r>
            <w:r>
              <w:rPr>
                <w:lang w:eastAsia="zh-TW"/>
              </w:rPr>
              <w:br/>
            </w:r>
            <w:r>
              <w:rPr>
                <w:lang w:eastAsia="zh-TW"/>
              </w:rPr>
              <w:t>電四甲</w:t>
            </w:r>
            <w:r>
              <w:rPr>
                <w:lang w:eastAsia="zh-TW"/>
              </w:rPr>
              <w:t>(</w:t>
            </w:r>
            <w:r>
              <w:rPr>
                <w:rFonts w:hint="eastAsia"/>
                <w:lang w:eastAsia="zh-TW"/>
              </w:rPr>
              <w:t>電</w:t>
            </w:r>
            <w:r>
              <w:rPr>
                <w:rFonts w:hint="eastAsia"/>
                <w:lang w:eastAsia="zh-TW"/>
              </w:rPr>
              <w:t xml:space="preserve"> 116</w:t>
            </w:r>
            <w:r>
              <w:rPr>
                <w:lang w:eastAsia="zh-TW"/>
              </w:rPr>
              <w:t>)</w:t>
            </w:r>
          </w:p>
        </w:tc>
        <w:tc>
          <w:tcPr>
            <w:tcW w:w="764" w:type="pct"/>
            <w:vAlign w:val="center"/>
          </w:tcPr>
          <w:p w14:paraId="127AD45C" w14:textId="77777777" w:rsidR="008B116D" w:rsidRDefault="008B116D">
            <w:pPr>
              <w:jc w:val="center"/>
              <w:rPr>
                <w:lang w:eastAsia="zh-TW"/>
              </w:rPr>
            </w:pPr>
          </w:p>
        </w:tc>
        <w:tc>
          <w:tcPr>
            <w:tcW w:w="764" w:type="pct"/>
            <w:vAlign w:val="center"/>
          </w:tcPr>
          <w:p w14:paraId="0D3179DC" w14:textId="77777777" w:rsidR="008B116D" w:rsidRDefault="008B116D">
            <w:pPr>
              <w:jc w:val="center"/>
              <w:rPr>
                <w:lang w:eastAsia="zh-TW"/>
              </w:rPr>
            </w:pPr>
          </w:p>
        </w:tc>
        <w:tc>
          <w:tcPr>
            <w:tcW w:w="764" w:type="pct"/>
            <w:vAlign w:val="center"/>
          </w:tcPr>
          <w:p w14:paraId="3E1C9562" w14:textId="77777777" w:rsidR="008B116D" w:rsidRDefault="008B116D">
            <w:pPr>
              <w:jc w:val="center"/>
              <w:rPr>
                <w:lang w:eastAsia="zh-TW"/>
              </w:rPr>
            </w:pPr>
            <w:r>
              <w:rPr>
                <w:lang w:eastAsia="zh-TW"/>
              </w:rPr>
              <w:t>電機機械與實習</w:t>
            </w:r>
            <w:r>
              <w:rPr>
                <w:lang w:eastAsia="zh-TW"/>
              </w:rPr>
              <w:br/>
            </w:r>
            <w:r>
              <w:rPr>
                <w:lang w:eastAsia="zh-TW"/>
              </w:rPr>
              <w:t>電二甲</w:t>
            </w:r>
            <w:r>
              <w:rPr>
                <w:lang w:eastAsia="zh-TW"/>
              </w:rPr>
              <w:t>(</w:t>
            </w:r>
            <w:r>
              <w:rPr>
                <w:lang w:eastAsia="zh-TW"/>
              </w:rPr>
              <w:t>電</w:t>
            </w:r>
            <w:r>
              <w:rPr>
                <w:lang w:eastAsia="zh-TW"/>
              </w:rPr>
              <w:t>130)</w:t>
            </w:r>
          </w:p>
        </w:tc>
        <w:tc>
          <w:tcPr>
            <w:tcW w:w="764" w:type="pct"/>
            <w:vAlign w:val="center"/>
          </w:tcPr>
          <w:p w14:paraId="428E2774" w14:textId="1ABD326D" w:rsidR="008B116D" w:rsidRDefault="008B116D" w:rsidP="008B116D">
            <w:pPr>
              <w:jc w:val="center"/>
              <w:rPr>
                <w:lang w:eastAsia="zh-TW"/>
              </w:rPr>
            </w:pPr>
            <w:r>
              <w:rPr>
                <w:lang w:eastAsia="zh-TW"/>
              </w:rPr>
              <w:t>電機機械與實習</w:t>
            </w:r>
            <w:r>
              <w:rPr>
                <w:lang w:eastAsia="zh-TW"/>
              </w:rPr>
              <w:br/>
            </w:r>
            <w:proofErr w:type="gramStart"/>
            <w:r>
              <w:rPr>
                <w:rFonts w:hint="eastAsia"/>
                <w:lang w:eastAsia="zh-TW"/>
              </w:rPr>
              <w:t>職</w:t>
            </w:r>
            <w:r>
              <w:rPr>
                <w:lang w:eastAsia="zh-TW"/>
              </w:rPr>
              <w:t>電</w:t>
            </w:r>
            <w:proofErr w:type="gramEnd"/>
            <w:r>
              <w:rPr>
                <w:rFonts w:hint="eastAsia"/>
                <w:lang w:eastAsia="zh-TW"/>
              </w:rPr>
              <w:t>三</w:t>
            </w:r>
            <w:r>
              <w:rPr>
                <w:lang w:eastAsia="zh-TW"/>
              </w:rPr>
              <w:t>(</w:t>
            </w:r>
            <w:r>
              <w:rPr>
                <w:lang w:eastAsia="zh-TW"/>
              </w:rPr>
              <w:t>電</w:t>
            </w:r>
            <w:r>
              <w:rPr>
                <w:lang w:eastAsia="zh-TW"/>
              </w:rPr>
              <w:t>1</w:t>
            </w:r>
            <w:r>
              <w:rPr>
                <w:rFonts w:hint="eastAsia"/>
                <w:lang w:eastAsia="zh-TW"/>
              </w:rPr>
              <w:t>16</w:t>
            </w:r>
            <w:r>
              <w:rPr>
                <w:lang w:eastAsia="zh-TW"/>
              </w:rPr>
              <w:t>)</w:t>
            </w:r>
          </w:p>
        </w:tc>
      </w:tr>
      <w:tr w:rsidR="008B116D" w14:paraId="2D9509B7" w14:textId="628C615C" w:rsidTr="000B1922">
        <w:trPr>
          <w:jc w:val="center"/>
        </w:trPr>
        <w:tc>
          <w:tcPr>
            <w:tcW w:w="415" w:type="pct"/>
            <w:vAlign w:val="center"/>
          </w:tcPr>
          <w:p w14:paraId="1464FD09" w14:textId="77777777" w:rsidR="008B116D" w:rsidRDefault="008B116D">
            <w:pPr>
              <w:jc w:val="center"/>
            </w:pPr>
            <w:proofErr w:type="spellStart"/>
            <w:r>
              <w:t>第四節</w:t>
            </w:r>
            <w:proofErr w:type="spellEnd"/>
            <w:r>
              <w:br/>
              <w:t>11:00~11:50</w:t>
            </w:r>
          </w:p>
        </w:tc>
        <w:tc>
          <w:tcPr>
            <w:tcW w:w="764" w:type="pct"/>
            <w:vAlign w:val="center"/>
          </w:tcPr>
          <w:p w14:paraId="014BFFCA" w14:textId="77777777" w:rsidR="008B116D" w:rsidRDefault="008B116D">
            <w:pPr>
              <w:jc w:val="center"/>
            </w:pPr>
          </w:p>
        </w:tc>
        <w:tc>
          <w:tcPr>
            <w:tcW w:w="764" w:type="pct"/>
            <w:vAlign w:val="center"/>
          </w:tcPr>
          <w:p w14:paraId="5BA0A0BA" w14:textId="77777777" w:rsidR="008B116D" w:rsidRDefault="008B116D">
            <w:pPr>
              <w:jc w:val="center"/>
            </w:pPr>
          </w:p>
        </w:tc>
        <w:tc>
          <w:tcPr>
            <w:tcW w:w="764" w:type="pct"/>
            <w:vAlign w:val="center"/>
          </w:tcPr>
          <w:p w14:paraId="3C42F030" w14:textId="77777777" w:rsidR="008B116D" w:rsidRDefault="008B116D">
            <w:pPr>
              <w:jc w:val="center"/>
            </w:pPr>
          </w:p>
        </w:tc>
        <w:tc>
          <w:tcPr>
            <w:tcW w:w="764" w:type="pct"/>
            <w:vAlign w:val="center"/>
          </w:tcPr>
          <w:p w14:paraId="6F0546F6" w14:textId="77777777" w:rsidR="008B116D" w:rsidRDefault="008B116D">
            <w:pPr>
              <w:jc w:val="center"/>
            </w:pPr>
          </w:p>
        </w:tc>
        <w:tc>
          <w:tcPr>
            <w:tcW w:w="764" w:type="pct"/>
            <w:vAlign w:val="center"/>
          </w:tcPr>
          <w:p w14:paraId="3880504A" w14:textId="77777777" w:rsidR="008B116D" w:rsidRDefault="008B116D">
            <w:pPr>
              <w:jc w:val="center"/>
              <w:rPr>
                <w:lang w:eastAsia="zh-TW"/>
              </w:rPr>
            </w:pPr>
            <w:r>
              <w:rPr>
                <w:lang w:eastAsia="zh-TW"/>
              </w:rPr>
              <w:t>電機機械與實習</w:t>
            </w:r>
            <w:r>
              <w:rPr>
                <w:lang w:eastAsia="zh-TW"/>
              </w:rPr>
              <w:br/>
            </w:r>
            <w:r>
              <w:rPr>
                <w:lang w:eastAsia="zh-TW"/>
              </w:rPr>
              <w:t>電二甲</w:t>
            </w:r>
            <w:r>
              <w:rPr>
                <w:lang w:eastAsia="zh-TW"/>
              </w:rPr>
              <w:t>(</w:t>
            </w:r>
            <w:r>
              <w:rPr>
                <w:lang w:eastAsia="zh-TW"/>
              </w:rPr>
              <w:t>電</w:t>
            </w:r>
            <w:r>
              <w:rPr>
                <w:lang w:eastAsia="zh-TW"/>
              </w:rPr>
              <w:t>130)</w:t>
            </w:r>
          </w:p>
        </w:tc>
        <w:tc>
          <w:tcPr>
            <w:tcW w:w="764" w:type="pct"/>
            <w:vAlign w:val="center"/>
          </w:tcPr>
          <w:p w14:paraId="3E7FE68E" w14:textId="67442D14" w:rsidR="008B116D" w:rsidRDefault="008B116D" w:rsidP="008B116D">
            <w:pPr>
              <w:jc w:val="center"/>
              <w:rPr>
                <w:lang w:eastAsia="zh-TW"/>
              </w:rPr>
            </w:pPr>
            <w:r>
              <w:rPr>
                <w:lang w:eastAsia="zh-TW"/>
              </w:rPr>
              <w:t>電機機械與實習</w:t>
            </w:r>
            <w:r>
              <w:rPr>
                <w:lang w:eastAsia="zh-TW"/>
              </w:rPr>
              <w:br/>
            </w:r>
            <w:proofErr w:type="gramStart"/>
            <w:r>
              <w:rPr>
                <w:rFonts w:hint="eastAsia"/>
                <w:lang w:eastAsia="zh-TW"/>
              </w:rPr>
              <w:t>職</w:t>
            </w:r>
            <w:r>
              <w:rPr>
                <w:lang w:eastAsia="zh-TW"/>
              </w:rPr>
              <w:t>電</w:t>
            </w:r>
            <w:proofErr w:type="gramEnd"/>
            <w:r>
              <w:rPr>
                <w:rFonts w:hint="eastAsia"/>
                <w:lang w:eastAsia="zh-TW"/>
              </w:rPr>
              <w:t>三</w:t>
            </w:r>
            <w:r>
              <w:rPr>
                <w:lang w:eastAsia="zh-TW"/>
              </w:rPr>
              <w:t>(</w:t>
            </w:r>
            <w:r>
              <w:rPr>
                <w:lang w:eastAsia="zh-TW"/>
              </w:rPr>
              <w:t>電</w:t>
            </w:r>
            <w:r>
              <w:rPr>
                <w:lang w:eastAsia="zh-TW"/>
              </w:rPr>
              <w:t>1</w:t>
            </w:r>
            <w:r>
              <w:rPr>
                <w:rFonts w:hint="eastAsia"/>
                <w:lang w:eastAsia="zh-TW"/>
              </w:rPr>
              <w:t>16</w:t>
            </w:r>
            <w:r>
              <w:rPr>
                <w:lang w:eastAsia="zh-TW"/>
              </w:rPr>
              <w:t>)</w:t>
            </w:r>
          </w:p>
        </w:tc>
      </w:tr>
      <w:tr w:rsidR="008B116D" w14:paraId="2D81CC3F" w14:textId="4BBCB126" w:rsidTr="000B1922">
        <w:trPr>
          <w:jc w:val="center"/>
        </w:trPr>
        <w:tc>
          <w:tcPr>
            <w:tcW w:w="415" w:type="pct"/>
            <w:vAlign w:val="center"/>
          </w:tcPr>
          <w:p w14:paraId="49A27B5C" w14:textId="77777777" w:rsidR="008B116D" w:rsidRDefault="008B116D">
            <w:pPr>
              <w:jc w:val="center"/>
              <w:rPr>
                <w:lang w:eastAsia="zh-TW"/>
              </w:rPr>
            </w:pPr>
          </w:p>
        </w:tc>
        <w:tc>
          <w:tcPr>
            <w:tcW w:w="764" w:type="pct"/>
            <w:vAlign w:val="center"/>
          </w:tcPr>
          <w:p w14:paraId="79635601" w14:textId="77777777" w:rsidR="008B116D" w:rsidRDefault="008B116D">
            <w:pPr>
              <w:jc w:val="center"/>
              <w:rPr>
                <w:lang w:eastAsia="zh-TW"/>
              </w:rPr>
            </w:pPr>
          </w:p>
        </w:tc>
        <w:tc>
          <w:tcPr>
            <w:tcW w:w="764" w:type="pct"/>
            <w:vAlign w:val="center"/>
          </w:tcPr>
          <w:p w14:paraId="72E75F8B" w14:textId="77777777" w:rsidR="008B116D" w:rsidRDefault="008B116D">
            <w:pPr>
              <w:jc w:val="center"/>
              <w:rPr>
                <w:lang w:eastAsia="zh-TW"/>
              </w:rPr>
            </w:pPr>
          </w:p>
        </w:tc>
        <w:tc>
          <w:tcPr>
            <w:tcW w:w="764" w:type="pct"/>
            <w:vAlign w:val="center"/>
          </w:tcPr>
          <w:p w14:paraId="31494904" w14:textId="77777777" w:rsidR="008B116D" w:rsidRDefault="008B116D">
            <w:pPr>
              <w:jc w:val="center"/>
              <w:rPr>
                <w:lang w:eastAsia="zh-TW"/>
              </w:rPr>
            </w:pPr>
          </w:p>
        </w:tc>
        <w:tc>
          <w:tcPr>
            <w:tcW w:w="764" w:type="pct"/>
            <w:vAlign w:val="center"/>
          </w:tcPr>
          <w:p w14:paraId="6382D91F" w14:textId="77777777" w:rsidR="008B116D" w:rsidRDefault="008B116D">
            <w:pPr>
              <w:jc w:val="center"/>
              <w:rPr>
                <w:lang w:eastAsia="zh-TW"/>
              </w:rPr>
            </w:pPr>
          </w:p>
        </w:tc>
        <w:tc>
          <w:tcPr>
            <w:tcW w:w="764" w:type="pct"/>
            <w:vAlign w:val="center"/>
          </w:tcPr>
          <w:p w14:paraId="2DD05CB8" w14:textId="77777777" w:rsidR="008B116D" w:rsidRDefault="008B116D">
            <w:pPr>
              <w:jc w:val="center"/>
              <w:rPr>
                <w:lang w:eastAsia="zh-TW"/>
              </w:rPr>
            </w:pPr>
          </w:p>
        </w:tc>
        <w:tc>
          <w:tcPr>
            <w:tcW w:w="764" w:type="pct"/>
            <w:vAlign w:val="center"/>
          </w:tcPr>
          <w:p w14:paraId="20E4D74C" w14:textId="77777777" w:rsidR="008B116D" w:rsidRDefault="008B116D" w:rsidP="008B116D">
            <w:pPr>
              <w:jc w:val="center"/>
              <w:rPr>
                <w:lang w:eastAsia="zh-TW"/>
              </w:rPr>
            </w:pPr>
          </w:p>
        </w:tc>
      </w:tr>
      <w:tr w:rsidR="008B116D" w14:paraId="41E01CCC" w14:textId="062445F2" w:rsidTr="000B1922">
        <w:trPr>
          <w:jc w:val="center"/>
        </w:trPr>
        <w:tc>
          <w:tcPr>
            <w:tcW w:w="415" w:type="pct"/>
            <w:vAlign w:val="center"/>
          </w:tcPr>
          <w:p w14:paraId="678558B6" w14:textId="77777777" w:rsidR="008B116D" w:rsidRDefault="008B116D">
            <w:pPr>
              <w:jc w:val="center"/>
            </w:pPr>
            <w:proofErr w:type="spellStart"/>
            <w:r>
              <w:t>第五節</w:t>
            </w:r>
            <w:proofErr w:type="spellEnd"/>
            <w:r>
              <w:br/>
              <w:t>1:00~1:50</w:t>
            </w:r>
          </w:p>
        </w:tc>
        <w:tc>
          <w:tcPr>
            <w:tcW w:w="764" w:type="pct"/>
            <w:vAlign w:val="center"/>
          </w:tcPr>
          <w:p w14:paraId="01A9376E" w14:textId="77777777" w:rsidR="008B116D" w:rsidRDefault="008B116D">
            <w:pPr>
              <w:jc w:val="center"/>
            </w:pPr>
          </w:p>
        </w:tc>
        <w:tc>
          <w:tcPr>
            <w:tcW w:w="764" w:type="pct"/>
            <w:vAlign w:val="center"/>
          </w:tcPr>
          <w:p w14:paraId="53C02D5C" w14:textId="77777777" w:rsidR="008B116D" w:rsidRDefault="008B116D">
            <w:pPr>
              <w:jc w:val="center"/>
            </w:pPr>
          </w:p>
        </w:tc>
        <w:tc>
          <w:tcPr>
            <w:tcW w:w="764" w:type="pct"/>
            <w:vAlign w:val="center"/>
          </w:tcPr>
          <w:p w14:paraId="0E98F752" w14:textId="77777777" w:rsidR="008B116D" w:rsidRDefault="008B116D">
            <w:pPr>
              <w:jc w:val="center"/>
              <w:rPr>
                <w:lang w:eastAsia="zh-TW"/>
              </w:rPr>
            </w:pPr>
            <w:r>
              <w:rPr>
                <w:lang w:eastAsia="zh-TW"/>
              </w:rPr>
              <w:t>電機機械與實習</w:t>
            </w:r>
            <w:r>
              <w:rPr>
                <w:lang w:eastAsia="zh-TW"/>
              </w:rPr>
              <w:br/>
            </w:r>
            <w:r>
              <w:rPr>
                <w:lang w:eastAsia="zh-TW"/>
              </w:rPr>
              <w:t>電二甲</w:t>
            </w:r>
            <w:r>
              <w:rPr>
                <w:lang w:eastAsia="zh-TW"/>
              </w:rPr>
              <w:t>(</w:t>
            </w:r>
            <w:r>
              <w:rPr>
                <w:lang w:eastAsia="zh-TW"/>
              </w:rPr>
              <w:t>電</w:t>
            </w:r>
            <w:r>
              <w:rPr>
                <w:lang w:eastAsia="zh-TW"/>
              </w:rPr>
              <w:t>130)</w:t>
            </w:r>
          </w:p>
        </w:tc>
        <w:tc>
          <w:tcPr>
            <w:tcW w:w="764" w:type="pct"/>
            <w:vAlign w:val="center"/>
          </w:tcPr>
          <w:p w14:paraId="1D54BC03" w14:textId="77777777" w:rsidR="008B116D" w:rsidRDefault="008B116D">
            <w:pPr>
              <w:jc w:val="center"/>
              <w:rPr>
                <w:lang w:eastAsia="zh-TW"/>
              </w:rPr>
            </w:pPr>
          </w:p>
        </w:tc>
        <w:tc>
          <w:tcPr>
            <w:tcW w:w="764" w:type="pct"/>
            <w:vAlign w:val="center"/>
          </w:tcPr>
          <w:p w14:paraId="56BD93E8" w14:textId="77777777" w:rsidR="008B116D" w:rsidRDefault="008B116D">
            <w:pPr>
              <w:jc w:val="center"/>
              <w:rPr>
                <w:lang w:eastAsia="zh-TW"/>
              </w:rPr>
            </w:pPr>
          </w:p>
        </w:tc>
        <w:tc>
          <w:tcPr>
            <w:tcW w:w="764" w:type="pct"/>
            <w:vAlign w:val="center"/>
          </w:tcPr>
          <w:p w14:paraId="389C0565" w14:textId="77777777" w:rsidR="008B116D" w:rsidRDefault="008B116D" w:rsidP="008B116D">
            <w:pPr>
              <w:jc w:val="center"/>
              <w:rPr>
                <w:lang w:eastAsia="zh-TW"/>
              </w:rPr>
            </w:pPr>
          </w:p>
        </w:tc>
      </w:tr>
      <w:tr w:rsidR="008B116D" w14:paraId="10BE9DA7" w14:textId="5487BB2C" w:rsidTr="000B1922">
        <w:trPr>
          <w:jc w:val="center"/>
        </w:trPr>
        <w:tc>
          <w:tcPr>
            <w:tcW w:w="415" w:type="pct"/>
            <w:vAlign w:val="center"/>
          </w:tcPr>
          <w:p w14:paraId="4DBD9F11" w14:textId="77777777" w:rsidR="008B116D" w:rsidRDefault="008B116D">
            <w:pPr>
              <w:jc w:val="center"/>
            </w:pPr>
            <w:proofErr w:type="spellStart"/>
            <w:r>
              <w:t>第六節</w:t>
            </w:r>
            <w:proofErr w:type="spellEnd"/>
            <w:r>
              <w:br/>
              <w:t>2:00~2:50</w:t>
            </w:r>
          </w:p>
        </w:tc>
        <w:tc>
          <w:tcPr>
            <w:tcW w:w="764" w:type="pct"/>
            <w:vAlign w:val="center"/>
          </w:tcPr>
          <w:p w14:paraId="7E8C2AA9" w14:textId="77777777" w:rsidR="008B116D" w:rsidRDefault="008B116D">
            <w:pPr>
              <w:jc w:val="center"/>
            </w:pPr>
          </w:p>
        </w:tc>
        <w:tc>
          <w:tcPr>
            <w:tcW w:w="764" w:type="pct"/>
            <w:vAlign w:val="center"/>
          </w:tcPr>
          <w:p w14:paraId="624D8D47" w14:textId="77777777" w:rsidR="008B116D" w:rsidRDefault="008B116D">
            <w:pPr>
              <w:jc w:val="center"/>
            </w:pPr>
          </w:p>
        </w:tc>
        <w:tc>
          <w:tcPr>
            <w:tcW w:w="764" w:type="pct"/>
            <w:vAlign w:val="center"/>
          </w:tcPr>
          <w:p w14:paraId="5431CE9C" w14:textId="77777777" w:rsidR="008B116D" w:rsidRDefault="008B116D">
            <w:pPr>
              <w:jc w:val="center"/>
              <w:rPr>
                <w:lang w:eastAsia="zh-TW"/>
              </w:rPr>
            </w:pPr>
            <w:r>
              <w:rPr>
                <w:lang w:eastAsia="zh-TW"/>
              </w:rPr>
              <w:t>電機機械與實習</w:t>
            </w:r>
            <w:r>
              <w:rPr>
                <w:lang w:eastAsia="zh-TW"/>
              </w:rPr>
              <w:br/>
            </w:r>
            <w:r>
              <w:rPr>
                <w:lang w:eastAsia="zh-TW"/>
              </w:rPr>
              <w:t>電二甲</w:t>
            </w:r>
            <w:r>
              <w:rPr>
                <w:lang w:eastAsia="zh-TW"/>
              </w:rPr>
              <w:t>(</w:t>
            </w:r>
            <w:r>
              <w:rPr>
                <w:lang w:eastAsia="zh-TW"/>
              </w:rPr>
              <w:t>電</w:t>
            </w:r>
            <w:r>
              <w:rPr>
                <w:lang w:eastAsia="zh-TW"/>
              </w:rPr>
              <w:t>130)</w:t>
            </w:r>
          </w:p>
        </w:tc>
        <w:tc>
          <w:tcPr>
            <w:tcW w:w="764" w:type="pct"/>
            <w:vAlign w:val="center"/>
          </w:tcPr>
          <w:p w14:paraId="15D00D24" w14:textId="77777777" w:rsidR="008B116D" w:rsidRDefault="008B116D">
            <w:pPr>
              <w:jc w:val="center"/>
              <w:rPr>
                <w:lang w:eastAsia="zh-TW"/>
              </w:rPr>
            </w:pPr>
          </w:p>
        </w:tc>
        <w:tc>
          <w:tcPr>
            <w:tcW w:w="764" w:type="pct"/>
            <w:vAlign w:val="center"/>
          </w:tcPr>
          <w:p w14:paraId="6994E914" w14:textId="77777777" w:rsidR="008B116D" w:rsidRDefault="008B116D">
            <w:pPr>
              <w:jc w:val="center"/>
              <w:rPr>
                <w:lang w:eastAsia="zh-TW"/>
              </w:rPr>
            </w:pPr>
          </w:p>
        </w:tc>
        <w:tc>
          <w:tcPr>
            <w:tcW w:w="764" w:type="pct"/>
            <w:vAlign w:val="center"/>
          </w:tcPr>
          <w:p w14:paraId="76246BC3" w14:textId="77777777" w:rsidR="008B116D" w:rsidRDefault="008B116D" w:rsidP="008B116D">
            <w:pPr>
              <w:jc w:val="center"/>
              <w:rPr>
                <w:lang w:eastAsia="zh-TW"/>
              </w:rPr>
            </w:pPr>
          </w:p>
        </w:tc>
      </w:tr>
      <w:tr w:rsidR="008B116D" w14:paraId="6103E9FC" w14:textId="6E46FD71" w:rsidTr="000B1922">
        <w:trPr>
          <w:jc w:val="center"/>
        </w:trPr>
        <w:tc>
          <w:tcPr>
            <w:tcW w:w="415" w:type="pct"/>
            <w:vAlign w:val="center"/>
          </w:tcPr>
          <w:p w14:paraId="7BB2CD08" w14:textId="77777777" w:rsidR="008B116D" w:rsidRDefault="008B116D">
            <w:pPr>
              <w:jc w:val="center"/>
            </w:pPr>
            <w:proofErr w:type="spellStart"/>
            <w:r>
              <w:t>第七節</w:t>
            </w:r>
            <w:proofErr w:type="spellEnd"/>
            <w:r>
              <w:br/>
              <w:t>3:00~3:50</w:t>
            </w:r>
          </w:p>
        </w:tc>
        <w:tc>
          <w:tcPr>
            <w:tcW w:w="764" w:type="pct"/>
            <w:vAlign w:val="center"/>
          </w:tcPr>
          <w:p w14:paraId="1570A30C" w14:textId="77777777" w:rsidR="008B116D" w:rsidRDefault="008B116D">
            <w:pPr>
              <w:jc w:val="center"/>
            </w:pPr>
          </w:p>
        </w:tc>
        <w:tc>
          <w:tcPr>
            <w:tcW w:w="764" w:type="pct"/>
            <w:vAlign w:val="center"/>
          </w:tcPr>
          <w:p w14:paraId="1D2BAFA5" w14:textId="77777777" w:rsidR="008B116D" w:rsidRDefault="008B116D">
            <w:pPr>
              <w:jc w:val="center"/>
            </w:pPr>
          </w:p>
        </w:tc>
        <w:tc>
          <w:tcPr>
            <w:tcW w:w="764" w:type="pct"/>
            <w:vAlign w:val="center"/>
          </w:tcPr>
          <w:p w14:paraId="2FFE0DD5" w14:textId="77777777" w:rsidR="008B116D" w:rsidRDefault="008B116D">
            <w:pPr>
              <w:jc w:val="center"/>
              <w:rPr>
                <w:lang w:eastAsia="zh-TW"/>
              </w:rPr>
            </w:pPr>
            <w:r>
              <w:rPr>
                <w:lang w:eastAsia="zh-TW"/>
              </w:rPr>
              <w:t>電機機械與實習</w:t>
            </w:r>
            <w:r>
              <w:rPr>
                <w:lang w:eastAsia="zh-TW"/>
              </w:rPr>
              <w:br/>
            </w:r>
            <w:r>
              <w:rPr>
                <w:lang w:eastAsia="zh-TW"/>
              </w:rPr>
              <w:t>電二乙</w:t>
            </w:r>
            <w:r>
              <w:rPr>
                <w:lang w:eastAsia="zh-TW"/>
              </w:rPr>
              <w:t>(</w:t>
            </w:r>
            <w:r>
              <w:rPr>
                <w:lang w:eastAsia="zh-TW"/>
              </w:rPr>
              <w:t>電</w:t>
            </w:r>
            <w:r>
              <w:rPr>
                <w:lang w:eastAsia="zh-TW"/>
              </w:rPr>
              <w:t>116)</w:t>
            </w:r>
          </w:p>
        </w:tc>
        <w:tc>
          <w:tcPr>
            <w:tcW w:w="764" w:type="pct"/>
            <w:vAlign w:val="center"/>
          </w:tcPr>
          <w:p w14:paraId="40656365" w14:textId="77777777" w:rsidR="008B116D" w:rsidRDefault="008B116D">
            <w:pPr>
              <w:jc w:val="center"/>
              <w:rPr>
                <w:lang w:eastAsia="zh-TW"/>
              </w:rPr>
            </w:pPr>
          </w:p>
        </w:tc>
        <w:tc>
          <w:tcPr>
            <w:tcW w:w="764" w:type="pct"/>
            <w:vAlign w:val="center"/>
          </w:tcPr>
          <w:p w14:paraId="0CA2EA51" w14:textId="77777777" w:rsidR="008B116D" w:rsidRDefault="008B116D">
            <w:pPr>
              <w:jc w:val="center"/>
              <w:rPr>
                <w:lang w:eastAsia="zh-TW"/>
              </w:rPr>
            </w:pPr>
            <w:r>
              <w:rPr>
                <w:lang w:eastAsia="zh-TW"/>
              </w:rPr>
              <w:t>電機機械與實習</w:t>
            </w:r>
            <w:r>
              <w:rPr>
                <w:lang w:eastAsia="zh-TW"/>
              </w:rPr>
              <w:br/>
            </w:r>
            <w:r>
              <w:rPr>
                <w:lang w:eastAsia="zh-TW"/>
              </w:rPr>
              <w:t>電二乙</w:t>
            </w:r>
            <w:r>
              <w:rPr>
                <w:lang w:eastAsia="zh-TW"/>
              </w:rPr>
              <w:t>(</w:t>
            </w:r>
            <w:r>
              <w:rPr>
                <w:lang w:eastAsia="zh-TW"/>
              </w:rPr>
              <w:t>電</w:t>
            </w:r>
            <w:r>
              <w:rPr>
                <w:lang w:eastAsia="zh-TW"/>
              </w:rPr>
              <w:t>116)</w:t>
            </w:r>
          </w:p>
        </w:tc>
        <w:tc>
          <w:tcPr>
            <w:tcW w:w="764" w:type="pct"/>
            <w:vAlign w:val="center"/>
          </w:tcPr>
          <w:p w14:paraId="3475BD94" w14:textId="77777777" w:rsidR="008B116D" w:rsidRDefault="008B116D" w:rsidP="008B116D">
            <w:pPr>
              <w:jc w:val="center"/>
              <w:rPr>
                <w:lang w:eastAsia="zh-TW"/>
              </w:rPr>
            </w:pPr>
          </w:p>
        </w:tc>
      </w:tr>
      <w:tr w:rsidR="008B116D" w14:paraId="52472994" w14:textId="23F6B567" w:rsidTr="000B1922">
        <w:trPr>
          <w:jc w:val="center"/>
        </w:trPr>
        <w:tc>
          <w:tcPr>
            <w:tcW w:w="415" w:type="pct"/>
            <w:vAlign w:val="center"/>
          </w:tcPr>
          <w:p w14:paraId="6E344A1A" w14:textId="77777777" w:rsidR="008B116D" w:rsidRDefault="008B116D">
            <w:pPr>
              <w:jc w:val="center"/>
            </w:pPr>
            <w:proofErr w:type="spellStart"/>
            <w:r>
              <w:t>第八節</w:t>
            </w:r>
            <w:proofErr w:type="spellEnd"/>
            <w:r>
              <w:br/>
              <w:t>4:00~4:50</w:t>
            </w:r>
          </w:p>
        </w:tc>
        <w:tc>
          <w:tcPr>
            <w:tcW w:w="764" w:type="pct"/>
            <w:vAlign w:val="center"/>
          </w:tcPr>
          <w:p w14:paraId="670BB450" w14:textId="77777777" w:rsidR="008B116D" w:rsidRDefault="008B116D">
            <w:pPr>
              <w:jc w:val="center"/>
            </w:pPr>
          </w:p>
        </w:tc>
        <w:tc>
          <w:tcPr>
            <w:tcW w:w="764" w:type="pct"/>
            <w:vAlign w:val="center"/>
          </w:tcPr>
          <w:p w14:paraId="47115E6B" w14:textId="6C4A52E6" w:rsidR="008B116D" w:rsidRDefault="008B116D">
            <w:pPr>
              <w:jc w:val="center"/>
              <w:rPr>
                <w:lang w:eastAsia="zh-TW"/>
              </w:rPr>
            </w:pPr>
            <w:r>
              <w:rPr>
                <w:lang w:eastAsia="zh-TW"/>
              </w:rPr>
              <w:t>全校共同時間</w:t>
            </w:r>
          </w:p>
        </w:tc>
        <w:tc>
          <w:tcPr>
            <w:tcW w:w="764" w:type="pct"/>
            <w:vAlign w:val="center"/>
          </w:tcPr>
          <w:p w14:paraId="0060044B" w14:textId="77777777" w:rsidR="008B116D" w:rsidRDefault="008B116D">
            <w:pPr>
              <w:jc w:val="center"/>
              <w:rPr>
                <w:lang w:eastAsia="zh-TW"/>
              </w:rPr>
            </w:pPr>
            <w:r>
              <w:rPr>
                <w:lang w:eastAsia="zh-TW"/>
              </w:rPr>
              <w:t>電機機械與實習</w:t>
            </w:r>
            <w:r>
              <w:rPr>
                <w:lang w:eastAsia="zh-TW"/>
              </w:rPr>
              <w:br/>
            </w:r>
            <w:r>
              <w:rPr>
                <w:lang w:eastAsia="zh-TW"/>
              </w:rPr>
              <w:t>電二乙</w:t>
            </w:r>
            <w:r>
              <w:rPr>
                <w:lang w:eastAsia="zh-TW"/>
              </w:rPr>
              <w:t>(</w:t>
            </w:r>
            <w:r>
              <w:rPr>
                <w:lang w:eastAsia="zh-TW"/>
              </w:rPr>
              <w:t>電</w:t>
            </w:r>
            <w:r>
              <w:rPr>
                <w:lang w:eastAsia="zh-TW"/>
              </w:rPr>
              <w:t>116)</w:t>
            </w:r>
          </w:p>
        </w:tc>
        <w:tc>
          <w:tcPr>
            <w:tcW w:w="764" w:type="pct"/>
            <w:vAlign w:val="center"/>
          </w:tcPr>
          <w:p w14:paraId="7E91676A" w14:textId="77777777" w:rsidR="008B116D" w:rsidRDefault="008B116D">
            <w:pPr>
              <w:jc w:val="center"/>
              <w:rPr>
                <w:lang w:eastAsia="zh-TW"/>
              </w:rPr>
            </w:pPr>
          </w:p>
        </w:tc>
        <w:tc>
          <w:tcPr>
            <w:tcW w:w="764" w:type="pct"/>
            <w:vAlign w:val="center"/>
          </w:tcPr>
          <w:p w14:paraId="2B395A3A" w14:textId="77777777" w:rsidR="008B116D" w:rsidRDefault="008B116D">
            <w:pPr>
              <w:jc w:val="center"/>
              <w:rPr>
                <w:lang w:eastAsia="zh-TW"/>
              </w:rPr>
            </w:pPr>
            <w:r>
              <w:rPr>
                <w:lang w:eastAsia="zh-TW"/>
              </w:rPr>
              <w:t>電機機械與實習</w:t>
            </w:r>
            <w:r>
              <w:rPr>
                <w:lang w:eastAsia="zh-TW"/>
              </w:rPr>
              <w:br/>
            </w:r>
            <w:r>
              <w:rPr>
                <w:lang w:eastAsia="zh-TW"/>
              </w:rPr>
              <w:t>電二乙</w:t>
            </w:r>
            <w:r>
              <w:rPr>
                <w:lang w:eastAsia="zh-TW"/>
              </w:rPr>
              <w:t>(</w:t>
            </w:r>
            <w:r>
              <w:rPr>
                <w:lang w:eastAsia="zh-TW"/>
              </w:rPr>
              <w:t>電</w:t>
            </w:r>
            <w:r>
              <w:rPr>
                <w:lang w:eastAsia="zh-TW"/>
              </w:rPr>
              <w:t>116)</w:t>
            </w:r>
          </w:p>
        </w:tc>
        <w:tc>
          <w:tcPr>
            <w:tcW w:w="764" w:type="pct"/>
            <w:vAlign w:val="center"/>
          </w:tcPr>
          <w:p w14:paraId="4A99F3B4" w14:textId="77777777" w:rsidR="008B116D" w:rsidRDefault="008B116D" w:rsidP="008B116D">
            <w:pPr>
              <w:jc w:val="center"/>
              <w:rPr>
                <w:lang w:eastAsia="zh-TW"/>
              </w:rPr>
            </w:pPr>
          </w:p>
        </w:tc>
      </w:tr>
      <w:tr w:rsidR="008B116D" w14:paraId="3547CD6F" w14:textId="0F271E94" w:rsidTr="000B1922">
        <w:trPr>
          <w:jc w:val="center"/>
        </w:trPr>
        <w:tc>
          <w:tcPr>
            <w:tcW w:w="415" w:type="pct"/>
            <w:vAlign w:val="center"/>
          </w:tcPr>
          <w:p w14:paraId="0F12E9B0" w14:textId="77777777" w:rsidR="008B116D" w:rsidRDefault="008B116D">
            <w:pPr>
              <w:jc w:val="center"/>
            </w:pPr>
            <w:proofErr w:type="spellStart"/>
            <w:r>
              <w:t>第</w:t>
            </w:r>
            <w:r>
              <w:t>C</w:t>
            </w:r>
            <w:r>
              <w:t>節</w:t>
            </w:r>
            <w:proofErr w:type="spellEnd"/>
            <w:r>
              <w:br/>
              <w:t>5:00~5:50</w:t>
            </w:r>
          </w:p>
        </w:tc>
        <w:tc>
          <w:tcPr>
            <w:tcW w:w="764" w:type="pct"/>
            <w:vAlign w:val="center"/>
          </w:tcPr>
          <w:p w14:paraId="639BAD06" w14:textId="77777777" w:rsidR="008B116D" w:rsidRDefault="008B116D">
            <w:pPr>
              <w:jc w:val="center"/>
            </w:pPr>
          </w:p>
        </w:tc>
        <w:tc>
          <w:tcPr>
            <w:tcW w:w="764" w:type="pct"/>
            <w:vAlign w:val="center"/>
          </w:tcPr>
          <w:p w14:paraId="66499FD6" w14:textId="77777777" w:rsidR="008B116D" w:rsidRDefault="008B116D">
            <w:pPr>
              <w:jc w:val="center"/>
            </w:pPr>
          </w:p>
        </w:tc>
        <w:tc>
          <w:tcPr>
            <w:tcW w:w="764" w:type="pct"/>
            <w:vAlign w:val="center"/>
          </w:tcPr>
          <w:p w14:paraId="3185BAB9" w14:textId="77777777" w:rsidR="008B116D" w:rsidRDefault="008B116D">
            <w:pPr>
              <w:jc w:val="center"/>
            </w:pPr>
          </w:p>
        </w:tc>
        <w:tc>
          <w:tcPr>
            <w:tcW w:w="764" w:type="pct"/>
            <w:vAlign w:val="center"/>
          </w:tcPr>
          <w:p w14:paraId="725906D9" w14:textId="77777777" w:rsidR="008B116D" w:rsidRDefault="008B116D">
            <w:pPr>
              <w:jc w:val="center"/>
            </w:pPr>
          </w:p>
        </w:tc>
        <w:tc>
          <w:tcPr>
            <w:tcW w:w="764" w:type="pct"/>
            <w:vAlign w:val="center"/>
          </w:tcPr>
          <w:p w14:paraId="5C68A326" w14:textId="77777777" w:rsidR="008B116D" w:rsidRDefault="008B116D">
            <w:pPr>
              <w:jc w:val="center"/>
            </w:pPr>
          </w:p>
        </w:tc>
        <w:tc>
          <w:tcPr>
            <w:tcW w:w="764" w:type="pct"/>
            <w:vAlign w:val="center"/>
          </w:tcPr>
          <w:p w14:paraId="6ACCD39A" w14:textId="77777777" w:rsidR="008B116D" w:rsidRDefault="008B116D" w:rsidP="008B116D">
            <w:pPr>
              <w:jc w:val="center"/>
            </w:pPr>
          </w:p>
        </w:tc>
      </w:tr>
      <w:tr w:rsidR="008B116D" w14:paraId="447BBEC2" w14:textId="4EDEB1DB" w:rsidTr="000B1922">
        <w:trPr>
          <w:jc w:val="center"/>
        </w:trPr>
        <w:tc>
          <w:tcPr>
            <w:tcW w:w="415" w:type="pct"/>
            <w:vAlign w:val="center"/>
          </w:tcPr>
          <w:p w14:paraId="1EA0F2FE" w14:textId="77777777" w:rsidR="008B116D" w:rsidRDefault="008B116D">
            <w:pPr>
              <w:jc w:val="center"/>
            </w:pPr>
            <w:proofErr w:type="spellStart"/>
            <w:r>
              <w:t>第九節</w:t>
            </w:r>
            <w:proofErr w:type="spellEnd"/>
            <w:r>
              <w:br/>
              <w:t>6:40~7:25</w:t>
            </w:r>
          </w:p>
        </w:tc>
        <w:tc>
          <w:tcPr>
            <w:tcW w:w="764" w:type="pct"/>
            <w:vAlign w:val="center"/>
          </w:tcPr>
          <w:p w14:paraId="1F96C1AF" w14:textId="77777777" w:rsidR="008B116D" w:rsidRDefault="008B116D">
            <w:pPr>
              <w:jc w:val="center"/>
            </w:pPr>
          </w:p>
        </w:tc>
        <w:tc>
          <w:tcPr>
            <w:tcW w:w="764" w:type="pct"/>
            <w:vAlign w:val="center"/>
          </w:tcPr>
          <w:p w14:paraId="75910E05" w14:textId="77777777" w:rsidR="008B116D" w:rsidRDefault="008B116D">
            <w:pPr>
              <w:jc w:val="center"/>
            </w:pPr>
          </w:p>
        </w:tc>
        <w:tc>
          <w:tcPr>
            <w:tcW w:w="764" w:type="pct"/>
            <w:vAlign w:val="center"/>
          </w:tcPr>
          <w:p w14:paraId="58D3BF8A" w14:textId="77777777" w:rsidR="008B116D" w:rsidRDefault="008B116D">
            <w:pPr>
              <w:jc w:val="center"/>
            </w:pPr>
          </w:p>
        </w:tc>
        <w:tc>
          <w:tcPr>
            <w:tcW w:w="764" w:type="pct"/>
            <w:vAlign w:val="center"/>
          </w:tcPr>
          <w:p w14:paraId="4E67F65C" w14:textId="77777777" w:rsidR="008B116D" w:rsidRDefault="008B116D">
            <w:pPr>
              <w:jc w:val="center"/>
            </w:pPr>
          </w:p>
        </w:tc>
        <w:tc>
          <w:tcPr>
            <w:tcW w:w="764" w:type="pct"/>
            <w:vAlign w:val="center"/>
          </w:tcPr>
          <w:p w14:paraId="0563107A" w14:textId="77777777" w:rsidR="008B116D" w:rsidRDefault="008B116D">
            <w:pPr>
              <w:jc w:val="center"/>
            </w:pPr>
          </w:p>
        </w:tc>
        <w:tc>
          <w:tcPr>
            <w:tcW w:w="764" w:type="pct"/>
            <w:vAlign w:val="center"/>
          </w:tcPr>
          <w:p w14:paraId="505A0296" w14:textId="77777777" w:rsidR="008B116D" w:rsidRDefault="008B116D" w:rsidP="008B116D">
            <w:pPr>
              <w:jc w:val="center"/>
            </w:pPr>
          </w:p>
        </w:tc>
      </w:tr>
      <w:tr w:rsidR="008B116D" w14:paraId="39545085" w14:textId="28222124" w:rsidTr="000B1922">
        <w:trPr>
          <w:jc w:val="center"/>
        </w:trPr>
        <w:tc>
          <w:tcPr>
            <w:tcW w:w="415" w:type="pct"/>
            <w:vAlign w:val="center"/>
          </w:tcPr>
          <w:p w14:paraId="5A51F948" w14:textId="77777777" w:rsidR="008B116D" w:rsidRDefault="008B116D">
            <w:pPr>
              <w:jc w:val="center"/>
            </w:pPr>
            <w:proofErr w:type="spellStart"/>
            <w:r>
              <w:t>第十節</w:t>
            </w:r>
            <w:proofErr w:type="spellEnd"/>
            <w:r>
              <w:br/>
              <w:t>7:30~8:15</w:t>
            </w:r>
          </w:p>
        </w:tc>
        <w:tc>
          <w:tcPr>
            <w:tcW w:w="764" w:type="pct"/>
            <w:vAlign w:val="center"/>
          </w:tcPr>
          <w:p w14:paraId="15D53313" w14:textId="77777777" w:rsidR="008B116D" w:rsidRDefault="008B116D">
            <w:pPr>
              <w:jc w:val="center"/>
            </w:pPr>
          </w:p>
        </w:tc>
        <w:tc>
          <w:tcPr>
            <w:tcW w:w="764" w:type="pct"/>
            <w:vAlign w:val="center"/>
          </w:tcPr>
          <w:p w14:paraId="2F15134E" w14:textId="77777777" w:rsidR="008B116D" w:rsidRDefault="008B116D">
            <w:pPr>
              <w:jc w:val="center"/>
            </w:pPr>
          </w:p>
        </w:tc>
        <w:tc>
          <w:tcPr>
            <w:tcW w:w="764" w:type="pct"/>
            <w:vAlign w:val="center"/>
          </w:tcPr>
          <w:p w14:paraId="5692620A" w14:textId="77777777" w:rsidR="008B116D" w:rsidRDefault="008B116D">
            <w:pPr>
              <w:jc w:val="center"/>
            </w:pPr>
          </w:p>
        </w:tc>
        <w:tc>
          <w:tcPr>
            <w:tcW w:w="764" w:type="pct"/>
            <w:vAlign w:val="center"/>
          </w:tcPr>
          <w:p w14:paraId="48C7F725" w14:textId="77777777" w:rsidR="008B116D" w:rsidRDefault="008B116D">
            <w:pPr>
              <w:jc w:val="center"/>
            </w:pPr>
          </w:p>
        </w:tc>
        <w:tc>
          <w:tcPr>
            <w:tcW w:w="764" w:type="pct"/>
            <w:vAlign w:val="center"/>
          </w:tcPr>
          <w:p w14:paraId="3A61144B" w14:textId="77777777" w:rsidR="008B116D" w:rsidRDefault="008B116D">
            <w:pPr>
              <w:jc w:val="center"/>
            </w:pPr>
          </w:p>
        </w:tc>
        <w:tc>
          <w:tcPr>
            <w:tcW w:w="764" w:type="pct"/>
            <w:vAlign w:val="center"/>
          </w:tcPr>
          <w:p w14:paraId="405E2417" w14:textId="77777777" w:rsidR="008B116D" w:rsidRDefault="008B116D" w:rsidP="008B116D">
            <w:pPr>
              <w:jc w:val="center"/>
            </w:pPr>
          </w:p>
        </w:tc>
      </w:tr>
      <w:tr w:rsidR="008B116D" w14:paraId="4F55320E" w14:textId="769B612A" w:rsidTr="000B1922">
        <w:trPr>
          <w:jc w:val="center"/>
        </w:trPr>
        <w:tc>
          <w:tcPr>
            <w:tcW w:w="415" w:type="pct"/>
            <w:vAlign w:val="center"/>
          </w:tcPr>
          <w:p w14:paraId="72A1DEE5" w14:textId="77777777" w:rsidR="008B116D" w:rsidRDefault="008B116D">
            <w:pPr>
              <w:jc w:val="center"/>
            </w:pPr>
            <w:proofErr w:type="spellStart"/>
            <w:r>
              <w:t>第十一節</w:t>
            </w:r>
            <w:proofErr w:type="spellEnd"/>
            <w:r>
              <w:br/>
              <w:t>8:25~9:10</w:t>
            </w:r>
          </w:p>
        </w:tc>
        <w:tc>
          <w:tcPr>
            <w:tcW w:w="764" w:type="pct"/>
            <w:vAlign w:val="center"/>
          </w:tcPr>
          <w:p w14:paraId="46F0FC90" w14:textId="77777777" w:rsidR="008B116D" w:rsidRDefault="008B116D">
            <w:pPr>
              <w:jc w:val="center"/>
            </w:pPr>
          </w:p>
        </w:tc>
        <w:tc>
          <w:tcPr>
            <w:tcW w:w="764" w:type="pct"/>
            <w:vAlign w:val="center"/>
          </w:tcPr>
          <w:p w14:paraId="26160671" w14:textId="77777777" w:rsidR="008B116D" w:rsidRDefault="008B116D">
            <w:pPr>
              <w:jc w:val="center"/>
            </w:pPr>
          </w:p>
        </w:tc>
        <w:tc>
          <w:tcPr>
            <w:tcW w:w="764" w:type="pct"/>
            <w:vAlign w:val="center"/>
          </w:tcPr>
          <w:p w14:paraId="3601E6A2" w14:textId="77777777" w:rsidR="008B116D" w:rsidRDefault="008B116D">
            <w:pPr>
              <w:jc w:val="center"/>
            </w:pPr>
          </w:p>
        </w:tc>
        <w:tc>
          <w:tcPr>
            <w:tcW w:w="764" w:type="pct"/>
            <w:vAlign w:val="center"/>
          </w:tcPr>
          <w:p w14:paraId="01F99691" w14:textId="77777777" w:rsidR="008B116D" w:rsidRDefault="008B116D">
            <w:pPr>
              <w:jc w:val="center"/>
            </w:pPr>
          </w:p>
        </w:tc>
        <w:tc>
          <w:tcPr>
            <w:tcW w:w="764" w:type="pct"/>
            <w:vAlign w:val="center"/>
          </w:tcPr>
          <w:p w14:paraId="5F11F79D" w14:textId="77777777" w:rsidR="008B116D" w:rsidRDefault="008B116D">
            <w:pPr>
              <w:jc w:val="center"/>
            </w:pPr>
          </w:p>
        </w:tc>
        <w:tc>
          <w:tcPr>
            <w:tcW w:w="764" w:type="pct"/>
            <w:vAlign w:val="center"/>
          </w:tcPr>
          <w:p w14:paraId="41EB8E28" w14:textId="77777777" w:rsidR="008B116D" w:rsidRDefault="008B116D" w:rsidP="008B116D">
            <w:pPr>
              <w:jc w:val="center"/>
            </w:pPr>
          </w:p>
        </w:tc>
      </w:tr>
    </w:tbl>
    <w:p w14:paraId="126E22C6" w14:textId="77777777" w:rsidR="00E9066E" w:rsidRDefault="00E9066E"/>
    <w:sectPr w:rsidR="00E9066E" w:rsidSect="00034616">
      <w:pgSz w:w="16838" w:h="11906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1BA5DCF" w14:textId="77777777" w:rsidR="00106654" w:rsidRDefault="00106654" w:rsidP="00E30A81">
      <w:pPr>
        <w:spacing w:after="0" w:line="240" w:lineRule="auto"/>
      </w:pPr>
      <w:r>
        <w:separator/>
      </w:r>
    </w:p>
  </w:endnote>
  <w:endnote w:type="continuationSeparator" w:id="0">
    <w:p w14:paraId="5F2BDACC" w14:textId="77777777" w:rsidR="00106654" w:rsidRDefault="00106654" w:rsidP="00E30A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 PSMT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00000287" w:usb1="08070000" w:usb2="00000010" w:usb3="00000000" w:csb0="0002009F" w:csb1="00000000"/>
  </w:font>
  <w:font w:name="標楷體">
    <w:altName w:val="DF Kai Shu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00000287" w:usb1="08070000" w:usb2="00000010" w:usb3="00000000" w:csb0="0002009F" w:csb1="00000000"/>
  </w:font>
  <w:font w:name="Courier">
    <w:panose1 w:val="020704090202050204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B7F459F" w14:textId="77777777" w:rsidR="00106654" w:rsidRDefault="00106654" w:rsidP="00E30A81">
      <w:pPr>
        <w:spacing w:after="0" w:line="240" w:lineRule="auto"/>
      </w:pPr>
      <w:r>
        <w:separator/>
      </w:r>
    </w:p>
  </w:footnote>
  <w:footnote w:type="continuationSeparator" w:id="0">
    <w:p w14:paraId="45109CEE" w14:textId="77777777" w:rsidR="00106654" w:rsidRDefault="00106654" w:rsidP="00E30A8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30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2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47730"/>
    <w:rsid w:val="00034616"/>
    <w:rsid w:val="0006063C"/>
    <w:rsid w:val="000B1922"/>
    <w:rsid w:val="00106654"/>
    <w:rsid w:val="0015074B"/>
    <w:rsid w:val="002416D6"/>
    <w:rsid w:val="0029639D"/>
    <w:rsid w:val="002C287B"/>
    <w:rsid w:val="00326F90"/>
    <w:rsid w:val="005D7DE4"/>
    <w:rsid w:val="00735045"/>
    <w:rsid w:val="00883E67"/>
    <w:rsid w:val="008B116D"/>
    <w:rsid w:val="00AA1D8D"/>
    <w:rsid w:val="00B02AD4"/>
    <w:rsid w:val="00B32120"/>
    <w:rsid w:val="00B47730"/>
    <w:rsid w:val="00CB0664"/>
    <w:rsid w:val="00CD6B4E"/>
    <w:rsid w:val="00E30A81"/>
    <w:rsid w:val="00E9066E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68EB7F6D"/>
  <w14:defaultImageDpi w14:val="300"/>
  <w15:docId w15:val="{3C70456D-2D7B-4F56-9BB6-03E3FD8DC4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1">
    <w:name w:val="Normal"/>
    <w:qFormat/>
    <w:rsid w:val="00FC693F"/>
    <w:rPr>
      <w:rFonts w:ascii="Times New Roman" w:eastAsia="標楷體" w:hAnsi="Times New Roman"/>
    </w:rPr>
  </w:style>
  <w:style w:type="paragraph" w:styleId="1">
    <w:name w:val="heading 1"/>
    <w:basedOn w:val="a1"/>
    <w:next w:val="a1"/>
    <w:link w:val="10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heading 2"/>
    <w:basedOn w:val="a1"/>
    <w:next w:val="a1"/>
    <w:link w:val="22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1">
    <w:name w:val="heading 3"/>
    <w:basedOn w:val="a1"/>
    <w:next w:val="a1"/>
    <w:link w:val="32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1"/>
    <w:next w:val="a1"/>
    <w:link w:val="40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1"/>
    <w:next w:val="a1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1"/>
    <w:next w:val="a1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頁首 字元"/>
    <w:basedOn w:val="a2"/>
    <w:link w:val="a5"/>
    <w:uiPriority w:val="99"/>
    <w:rsid w:val="00E618BF"/>
  </w:style>
  <w:style w:type="paragraph" w:styleId="a7">
    <w:name w:val="footer"/>
    <w:basedOn w:val="a1"/>
    <w:link w:val="a8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頁尾 字元"/>
    <w:basedOn w:val="a2"/>
    <w:link w:val="a7"/>
    <w:uiPriority w:val="99"/>
    <w:rsid w:val="00E618BF"/>
  </w:style>
  <w:style w:type="paragraph" w:styleId="a9">
    <w:name w:val="No Spacing"/>
    <w:uiPriority w:val="1"/>
    <w:qFormat/>
    <w:rsid w:val="00FC693F"/>
    <w:pPr>
      <w:spacing w:after="0" w:line="240" w:lineRule="auto"/>
    </w:pPr>
  </w:style>
  <w:style w:type="character" w:customStyle="1" w:styleId="10">
    <w:name w:val="標題 1 字元"/>
    <w:basedOn w:val="a2"/>
    <w:link w:val="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2">
    <w:name w:val="標題 2 字元"/>
    <w:basedOn w:val="a2"/>
    <w:link w:val="2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2">
    <w:name w:val="標題 3 字元"/>
    <w:basedOn w:val="a2"/>
    <w:link w:val="3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a">
    <w:name w:val="Title"/>
    <w:basedOn w:val="a1"/>
    <w:next w:val="a1"/>
    <w:link w:val="ab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b">
    <w:name w:val="標題 字元"/>
    <w:basedOn w:val="a2"/>
    <w:link w:val="aa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c">
    <w:name w:val="Subtitle"/>
    <w:basedOn w:val="a1"/>
    <w:next w:val="a1"/>
    <w:link w:val="ad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d">
    <w:name w:val="副標題 字元"/>
    <w:basedOn w:val="a2"/>
    <w:link w:val="ac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e">
    <w:name w:val="List Paragraph"/>
    <w:basedOn w:val="a1"/>
    <w:uiPriority w:val="34"/>
    <w:qFormat/>
    <w:rsid w:val="00FC693F"/>
    <w:pPr>
      <w:ind w:left="720"/>
      <w:contextualSpacing/>
    </w:pPr>
  </w:style>
  <w:style w:type="paragraph" w:styleId="af">
    <w:name w:val="Body Text"/>
    <w:basedOn w:val="a1"/>
    <w:link w:val="af0"/>
    <w:uiPriority w:val="99"/>
    <w:unhideWhenUsed/>
    <w:rsid w:val="00AA1D8D"/>
    <w:pPr>
      <w:spacing w:after="120"/>
    </w:pPr>
  </w:style>
  <w:style w:type="character" w:customStyle="1" w:styleId="af0">
    <w:name w:val="本文 字元"/>
    <w:basedOn w:val="a2"/>
    <w:link w:val="af"/>
    <w:uiPriority w:val="99"/>
    <w:rsid w:val="00AA1D8D"/>
  </w:style>
  <w:style w:type="paragraph" w:styleId="23">
    <w:name w:val="Body Text 2"/>
    <w:basedOn w:val="a1"/>
    <w:link w:val="24"/>
    <w:uiPriority w:val="99"/>
    <w:unhideWhenUsed/>
    <w:rsid w:val="00AA1D8D"/>
    <w:pPr>
      <w:spacing w:after="120" w:line="480" w:lineRule="auto"/>
    </w:pPr>
  </w:style>
  <w:style w:type="character" w:customStyle="1" w:styleId="24">
    <w:name w:val="本文 2 字元"/>
    <w:basedOn w:val="a2"/>
    <w:link w:val="23"/>
    <w:uiPriority w:val="99"/>
    <w:rsid w:val="00AA1D8D"/>
  </w:style>
  <w:style w:type="paragraph" w:styleId="33">
    <w:name w:val="Body Text 3"/>
    <w:basedOn w:val="a1"/>
    <w:link w:val="34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34">
    <w:name w:val="本文 3 字元"/>
    <w:basedOn w:val="a2"/>
    <w:link w:val="33"/>
    <w:uiPriority w:val="99"/>
    <w:rsid w:val="00AA1D8D"/>
    <w:rPr>
      <w:sz w:val="16"/>
      <w:szCs w:val="16"/>
    </w:rPr>
  </w:style>
  <w:style w:type="paragraph" w:styleId="af1">
    <w:name w:val="List"/>
    <w:basedOn w:val="a1"/>
    <w:uiPriority w:val="99"/>
    <w:unhideWhenUsed/>
    <w:rsid w:val="00AA1D8D"/>
    <w:pPr>
      <w:ind w:left="360" w:hanging="360"/>
      <w:contextualSpacing/>
    </w:pPr>
  </w:style>
  <w:style w:type="paragraph" w:styleId="25">
    <w:name w:val="List 2"/>
    <w:basedOn w:val="a1"/>
    <w:uiPriority w:val="99"/>
    <w:unhideWhenUsed/>
    <w:rsid w:val="00326F90"/>
    <w:pPr>
      <w:ind w:left="720" w:hanging="360"/>
      <w:contextualSpacing/>
    </w:pPr>
  </w:style>
  <w:style w:type="paragraph" w:styleId="35">
    <w:name w:val="List 3"/>
    <w:basedOn w:val="a1"/>
    <w:uiPriority w:val="99"/>
    <w:unhideWhenUsed/>
    <w:rsid w:val="00326F90"/>
    <w:pPr>
      <w:ind w:left="1080" w:hanging="360"/>
      <w:contextualSpacing/>
    </w:pPr>
  </w:style>
  <w:style w:type="paragraph" w:styleId="a0">
    <w:name w:val="List Bullet"/>
    <w:basedOn w:val="a1"/>
    <w:uiPriority w:val="99"/>
    <w:unhideWhenUsed/>
    <w:rsid w:val="00326F90"/>
    <w:pPr>
      <w:numPr>
        <w:numId w:val="1"/>
      </w:numPr>
      <w:contextualSpacing/>
    </w:pPr>
  </w:style>
  <w:style w:type="paragraph" w:styleId="20">
    <w:name w:val="List Bullet 2"/>
    <w:basedOn w:val="a1"/>
    <w:uiPriority w:val="99"/>
    <w:unhideWhenUsed/>
    <w:rsid w:val="00326F90"/>
    <w:pPr>
      <w:numPr>
        <w:numId w:val="2"/>
      </w:numPr>
      <w:contextualSpacing/>
    </w:pPr>
  </w:style>
  <w:style w:type="paragraph" w:styleId="30">
    <w:name w:val="List Bullet 3"/>
    <w:basedOn w:val="a1"/>
    <w:uiPriority w:val="99"/>
    <w:unhideWhenUsed/>
    <w:rsid w:val="00326F90"/>
    <w:pPr>
      <w:numPr>
        <w:numId w:val="3"/>
      </w:numPr>
      <w:contextualSpacing/>
    </w:pPr>
  </w:style>
  <w:style w:type="paragraph" w:styleId="a">
    <w:name w:val="List Number"/>
    <w:basedOn w:val="a1"/>
    <w:uiPriority w:val="99"/>
    <w:unhideWhenUsed/>
    <w:rsid w:val="00326F90"/>
    <w:pPr>
      <w:numPr>
        <w:numId w:val="5"/>
      </w:numPr>
      <w:contextualSpacing/>
    </w:pPr>
  </w:style>
  <w:style w:type="paragraph" w:styleId="2">
    <w:name w:val="List Number 2"/>
    <w:basedOn w:val="a1"/>
    <w:uiPriority w:val="99"/>
    <w:unhideWhenUsed/>
    <w:rsid w:val="0029639D"/>
    <w:pPr>
      <w:numPr>
        <w:numId w:val="6"/>
      </w:numPr>
      <w:contextualSpacing/>
    </w:pPr>
  </w:style>
  <w:style w:type="paragraph" w:styleId="3">
    <w:name w:val="List Number 3"/>
    <w:basedOn w:val="a1"/>
    <w:uiPriority w:val="99"/>
    <w:unhideWhenUsed/>
    <w:rsid w:val="0029639D"/>
    <w:pPr>
      <w:numPr>
        <w:numId w:val="7"/>
      </w:numPr>
      <w:contextualSpacing/>
    </w:pPr>
  </w:style>
  <w:style w:type="paragraph" w:styleId="af2">
    <w:name w:val="List Continue"/>
    <w:basedOn w:val="a1"/>
    <w:uiPriority w:val="99"/>
    <w:unhideWhenUsed/>
    <w:rsid w:val="0029639D"/>
    <w:pPr>
      <w:spacing w:after="120"/>
      <w:ind w:left="360"/>
      <w:contextualSpacing/>
    </w:pPr>
  </w:style>
  <w:style w:type="paragraph" w:styleId="26">
    <w:name w:val="List Continue 2"/>
    <w:basedOn w:val="a1"/>
    <w:uiPriority w:val="99"/>
    <w:unhideWhenUsed/>
    <w:rsid w:val="0029639D"/>
    <w:pPr>
      <w:spacing w:after="120"/>
      <w:ind w:left="720"/>
      <w:contextualSpacing/>
    </w:pPr>
  </w:style>
  <w:style w:type="paragraph" w:styleId="36">
    <w:name w:val="List Continue 3"/>
    <w:basedOn w:val="a1"/>
    <w:uiPriority w:val="99"/>
    <w:unhideWhenUsed/>
    <w:rsid w:val="0029639D"/>
    <w:pPr>
      <w:spacing w:after="120"/>
      <w:ind w:left="1080"/>
      <w:contextualSpacing/>
    </w:pPr>
  </w:style>
  <w:style w:type="paragraph" w:styleId="af3">
    <w:name w:val="macro"/>
    <w:link w:val="af4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af4">
    <w:name w:val="巨集文字 字元"/>
    <w:basedOn w:val="a2"/>
    <w:link w:val="af3"/>
    <w:uiPriority w:val="99"/>
    <w:rsid w:val="0029639D"/>
    <w:rPr>
      <w:rFonts w:ascii="Courier" w:hAnsi="Courier"/>
      <w:sz w:val="20"/>
      <w:szCs w:val="20"/>
    </w:rPr>
  </w:style>
  <w:style w:type="paragraph" w:styleId="af5">
    <w:name w:val="Quote"/>
    <w:basedOn w:val="a1"/>
    <w:next w:val="a1"/>
    <w:link w:val="af6"/>
    <w:uiPriority w:val="29"/>
    <w:qFormat/>
    <w:rsid w:val="00FC693F"/>
    <w:rPr>
      <w:i/>
      <w:iCs/>
      <w:color w:val="000000" w:themeColor="text1"/>
    </w:rPr>
  </w:style>
  <w:style w:type="character" w:customStyle="1" w:styleId="af6">
    <w:name w:val="引文 字元"/>
    <w:basedOn w:val="a2"/>
    <w:link w:val="af5"/>
    <w:uiPriority w:val="29"/>
    <w:rsid w:val="00FC693F"/>
    <w:rPr>
      <w:i/>
      <w:iCs/>
      <w:color w:val="000000" w:themeColor="text1"/>
    </w:rPr>
  </w:style>
  <w:style w:type="character" w:customStyle="1" w:styleId="40">
    <w:name w:val="標題 4 字元"/>
    <w:basedOn w:val="a2"/>
    <w:link w:val="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標題 5 字元"/>
    <w:basedOn w:val="a2"/>
    <w:link w:val="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標題 6 字元"/>
    <w:basedOn w:val="a2"/>
    <w:link w:val="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標題 7 字元"/>
    <w:basedOn w:val="a2"/>
    <w:link w:val="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標題 8 字元"/>
    <w:basedOn w:val="a2"/>
    <w:link w:val="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標題 9 字元"/>
    <w:basedOn w:val="a2"/>
    <w:link w:val="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f7">
    <w:name w:val="caption"/>
    <w:basedOn w:val="a1"/>
    <w:next w:val="a1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af8">
    <w:name w:val="Strong"/>
    <w:basedOn w:val="a2"/>
    <w:uiPriority w:val="22"/>
    <w:qFormat/>
    <w:rsid w:val="00FC693F"/>
    <w:rPr>
      <w:b/>
      <w:bCs/>
    </w:rPr>
  </w:style>
  <w:style w:type="character" w:styleId="af9">
    <w:name w:val="Emphasis"/>
    <w:basedOn w:val="a2"/>
    <w:uiPriority w:val="20"/>
    <w:qFormat/>
    <w:rsid w:val="00FC693F"/>
    <w:rPr>
      <w:i/>
      <w:iCs/>
    </w:rPr>
  </w:style>
  <w:style w:type="paragraph" w:styleId="afa">
    <w:name w:val="Intense Quote"/>
    <w:basedOn w:val="a1"/>
    <w:next w:val="a1"/>
    <w:link w:val="afb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b">
    <w:name w:val="鮮明引文 字元"/>
    <w:basedOn w:val="a2"/>
    <w:link w:val="afa"/>
    <w:uiPriority w:val="30"/>
    <w:rsid w:val="00FC693F"/>
    <w:rPr>
      <w:b/>
      <w:bCs/>
      <w:i/>
      <w:iCs/>
      <w:color w:val="4F81BD" w:themeColor="accent1"/>
    </w:rPr>
  </w:style>
  <w:style w:type="character" w:styleId="afc">
    <w:name w:val="Subtle Emphasis"/>
    <w:basedOn w:val="a2"/>
    <w:uiPriority w:val="19"/>
    <w:qFormat/>
    <w:rsid w:val="00FC693F"/>
    <w:rPr>
      <w:i/>
      <w:iCs/>
      <w:color w:val="808080" w:themeColor="text1" w:themeTint="7F"/>
    </w:rPr>
  </w:style>
  <w:style w:type="character" w:styleId="afd">
    <w:name w:val="Intense Emphasis"/>
    <w:basedOn w:val="a2"/>
    <w:uiPriority w:val="21"/>
    <w:qFormat/>
    <w:rsid w:val="00FC693F"/>
    <w:rPr>
      <w:b/>
      <w:bCs/>
      <w:i/>
      <w:iCs/>
      <w:color w:val="4F81BD" w:themeColor="accent1"/>
    </w:rPr>
  </w:style>
  <w:style w:type="character" w:styleId="afe">
    <w:name w:val="Subtle Reference"/>
    <w:basedOn w:val="a2"/>
    <w:uiPriority w:val="31"/>
    <w:qFormat/>
    <w:rsid w:val="00FC693F"/>
    <w:rPr>
      <w:smallCaps/>
      <w:color w:val="C0504D" w:themeColor="accent2"/>
      <w:u w:val="single"/>
    </w:rPr>
  </w:style>
  <w:style w:type="character" w:styleId="aff">
    <w:name w:val="Intense Reference"/>
    <w:basedOn w:val="a2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f0">
    <w:name w:val="Book Title"/>
    <w:basedOn w:val="a2"/>
    <w:uiPriority w:val="33"/>
    <w:qFormat/>
    <w:rsid w:val="00FC693F"/>
    <w:rPr>
      <w:b/>
      <w:bCs/>
      <w:smallCaps/>
      <w:spacing w:val="5"/>
    </w:rPr>
  </w:style>
  <w:style w:type="paragraph" w:styleId="aff1">
    <w:name w:val="TOC Heading"/>
    <w:basedOn w:val="1"/>
    <w:next w:val="a1"/>
    <w:uiPriority w:val="39"/>
    <w:semiHidden/>
    <w:unhideWhenUsed/>
    <w:qFormat/>
    <w:rsid w:val="00FC693F"/>
    <w:pPr>
      <w:outlineLvl w:val="9"/>
    </w:pPr>
  </w:style>
  <w:style w:type="table" w:styleId="aff2">
    <w:name w:val="Table Grid"/>
    <w:basedOn w:val="a3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f3">
    <w:name w:val="Light Shading"/>
    <w:basedOn w:val="a3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3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3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3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3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3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3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4">
    <w:name w:val="Light List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5">
    <w:name w:val="Light Grid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7">
    <w:name w:val="Medium Shading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8">
    <w:name w:val="Medium Lis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9">
    <w:name w:val="Medium Grid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7">
    <w:name w:val="Medium Grid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6">
    <w:name w:val="Dark List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7">
    <w:name w:val="Colorful Shading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8">
    <w:name w:val="Colorful List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9">
    <w:name w:val="Colorful Grid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5F52122D-6A27-46CD-9E79-38E60A3983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335</Words>
  <Characters>335</Characters>
  <Application>Microsoft Office Word</Application>
  <DocSecurity>0</DocSecurity>
  <Lines>335</Lines>
  <Paragraphs>167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503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 陳品如</cp:lastModifiedBy>
  <cp:revision>8</cp:revision>
  <dcterms:created xsi:type="dcterms:W3CDTF">2013-12-23T23:15:00Z</dcterms:created>
  <dcterms:modified xsi:type="dcterms:W3CDTF">2021-10-12T05:54:00Z</dcterms:modified>
  <cp:category/>
</cp:coreProperties>
</file>